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4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梁延润雨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0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老年人力资源开发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老年社会工作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老年人力资源开发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老年社会工作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老年社会工作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老年社会工作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